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CFB" w:rsidRPr="00506CFB" w:rsidRDefault="00506CFB" w:rsidP="00506CFB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506C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Химия, </w:t>
      </w:r>
      <w:r w:rsidR="00A35762"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Pr="00506C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</w:t>
      </w:r>
    </w:p>
    <w:p w:rsidR="00506CFB" w:rsidRPr="00506CFB" w:rsidRDefault="00506CFB" w:rsidP="00506CFB">
      <w:p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6CFB" w:rsidRPr="00506CFB" w:rsidRDefault="00506CFB" w:rsidP="00506CFB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506CFB">
        <w:rPr>
          <w:rFonts w:ascii="Times New Roman" w:eastAsia="Times New Roman" w:hAnsi="Times New Roman"/>
          <w:b/>
          <w:sz w:val="28"/>
          <w:szCs w:val="28"/>
          <w:lang w:eastAsia="ru-RU"/>
        </w:rPr>
        <w:t>Демо</w:t>
      </w:r>
      <w:proofErr w:type="spellEnd"/>
      <w:r w:rsidRPr="00506CFB">
        <w:rPr>
          <w:rFonts w:ascii="Times New Roman" w:eastAsia="Times New Roman" w:hAnsi="Times New Roman"/>
          <w:b/>
          <w:sz w:val="28"/>
          <w:szCs w:val="28"/>
          <w:lang w:eastAsia="ru-RU"/>
        </w:rPr>
        <w:t>-вариант</w:t>
      </w:r>
    </w:p>
    <w:p w:rsidR="00506CFB" w:rsidRDefault="00506CFB" w:rsidP="00506C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1.</w:t>
      </w:r>
    </w:p>
    <w:p w:rsidR="00506CFB" w:rsidRDefault="00506CFB" w:rsidP="00506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Общая формула </w:t>
      </w:r>
      <w:proofErr w:type="spellStart"/>
      <w:r>
        <w:rPr>
          <w:rFonts w:ascii="Times New Roman" w:hAnsi="Times New Roman"/>
          <w:sz w:val="24"/>
          <w:szCs w:val="24"/>
        </w:rPr>
        <w:t>алкадиенов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506CFB" w:rsidRDefault="00506CFB" w:rsidP="00506CFB">
      <w:pPr>
        <w:numPr>
          <w:ilvl w:val="1"/>
          <w:numId w:val="1"/>
        </w:numPr>
        <w:spacing w:after="0" w:line="240" w:lineRule="auto"/>
        <w:jc w:val="both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gramEnd"/>
      <w:r w:rsidRPr="00506CFB"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+2</w:t>
      </w:r>
      <w:r>
        <w:rPr>
          <w:rFonts w:ascii="Times New Roman" w:hAnsi="Times New Roman"/>
          <w:sz w:val="24"/>
          <w:szCs w:val="24"/>
        </w:rPr>
        <w:t xml:space="preserve">             3)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4)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-6</w:t>
      </w:r>
    </w:p>
    <w:p w:rsidR="00506CFB" w:rsidRDefault="00506CFB" w:rsidP="00506CFB">
      <w:pPr>
        <w:pStyle w:val="Default"/>
        <w:tabs>
          <w:tab w:val="left" w:pos="5220"/>
        </w:tabs>
        <w:spacing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Вещество, которое содержит гидроксильную </w:t>
      </w:r>
      <w:proofErr w:type="gramStart"/>
      <w:r>
        <w:rPr>
          <w:sz w:val="23"/>
          <w:szCs w:val="23"/>
        </w:rPr>
        <w:t>группу</w:t>
      </w:r>
      <w:proofErr w:type="gramEnd"/>
      <w:r>
        <w:rPr>
          <w:sz w:val="23"/>
          <w:szCs w:val="23"/>
        </w:rPr>
        <w:t xml:space="preserve"> связанную с углеводородным радикалом </w:t>
      </w:r>
    </w:p>
    <w:p w:rsidR="00506CFB" w:rsidRDefault="00506CFB" w:rsidP="00506CFB">
      <w:pPr>
        <w:pStyle w:val="Default"/>
      </w:pPr>
      <w:r>
        <w:rPr>
          <w:sz w:val="23"/>
          <w:szCs w:val="23"/>
        </w:rPr>
        <w:tab/>
        <w:t xml:space="preserve">1) этилацетат 2) этиловый спирт 3) формальдегид 4) </w:t>
      </w:r>
      <w:proofErr w:type="gramStart"/>
      <w:r>
        <w:rPr>
          <w:sz w:val="23"/>
          <w:szCs w:val="23"/>
        </w:rPr>
        <w:t>уксусная</w:t>
      </w:r>
      <w:proofErr w:type="gramEnd"/>
      <w:r>
        <w:rPr>
          <w:sz w:val="23"/>
          <w:szCs w:val="23"/>
        </w:rPr>
        <w:t xml:space="preserve"> кислот </w:t>
      </w:r>
    </w:p>
    <w:p w:rsidR="00506CFB" w:rsidRDefault="00506CFB" w:rsidP="00506CFB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Название вещества, формула которого  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─СН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─СН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─С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)─СОН</w:t>
      </w:r>
    </w:p>
    <w:p w:rsidR="00506CFB" w:rsidRDefault="00506CFB" w:rsidP="00506CFB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2-метилпентаналь                                3) 4-метилпентаналь</w:t>
      </w:r>
    </w:p>
    <w:p w:rsidR="00506CFB" w:rsidRDefault="00506CFB" w:rsidP="00506CFB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2-метилпентанол                                 4) </w:t>
      </w:r>
      <w:proofErr w:type="spellStart"/>
      <w:r>
        <w:rPr>
          <w:rFonts w:ascii="Times New Roman" w:hAnsi="Times New Roman"/>
          <w:sz w:val="24"/>
          <w:szCs w:val="24"/>
        </w:rPr>
        <w:t>пентаналь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506CFB" w:rsidRDefault="00506CFB" w:rsidP="00506C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Углеводород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>CH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―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(СН</w:t>
      </w:r>
      <w:r w:rsidRPr="00506CFB"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D80ECC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― </w:t>
      </w:r>
      <w:r>
        <w:rPr>
          <w:rFonts w:ascii="Times New Roman" w:hAnsi="Times New Roman"/>
          <w:sz w:val="24"/>
          <w:szCs w:val="24"/>
          <w:lang w:val="en-US"/>
        </w:rPr>
        <w:t>CH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― </w:t>
      </w:r>
      <w:r>
        <w:rPr>
          <w:rFonts w:ascii="Times New Roman" w:hAnsi="Times New Roman"/>
          <w:sz w:val="24"/>
          <w:szCs w:val="24"/>
          <w:lang w:val="en-US"/>
        </w:rPr>
        <w:t>CH</w:t>
      </w:r>
      <w:r>
        <w:rPr>
          <w:rFonts w:ascii="Times New Roman" w:hAnsi="Times New Roman"/>
          <w:sz w:val="24"/>
          <w:szCs w:val="24"/>
        </w:rPr>
        <w:t xml:space="preserve">(СН3) ― </w:t>
      </w:r>
      <w:r>
        <w:rPr>
          <w:rFonts w:ascii="Times New Roman" w:hAnsi="Times New Roman"/>
          <w:sz w:val="24"/>
          <w:szCs w:val="24"/>
          <w:lang w:val="en-US"/>
        </w:rPr>
        <w:t>CH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называется:</w:t>
      </w:r>
    </w:p>
    <w:p w:rsidR="00506CFB" w:rsidRDefault="00506CFB" w:rsidP="00506C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1) 2,2,4-триметил-4-этилпентан;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3) 3,3,5,5-тетраметилгексан;</w:t>
      </w:r>
    </w:p>
    <w:p w:rsidR="00506CFB" w:rsidRDefault="00506CFB" w:rsidP="00506C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2) 2,2,4-триметилпентан;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4) 2-этил-2,4,4-триметилпентан.</w:t>
      </w:r>
    </w:p>
    <w:p w:rsidR="00506CFB" w:rsidRDefault="00506CFB" w:rsidP="00506C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Взаимодействие пропана и пропилена с бромом относится соответственно к реакциям:</w:t>
      </w:r>
    </w:p>
    <w:p w:rsidR="00506CFB" w:rsidRDefault="00506CFB" w:rsidP="00506C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1) замещения и обмена;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3) замещения и элиминирования;</w:t>
      </w:r>
    </w:p>
    <w:p w:rsidR="00506CFB" w:rsidRDefault="00506CFB" w:rsidP="00506C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2) обмена и присоединения;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4) замещения и присоединения.</w:t>
      </w:r>
    </w:p>
    <w:p w:rsidR="00506CFB" w:rsidRDefault="00506CFB" w:rsidP="00506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Гомологами являются</w:t>
      </w:r>
    </w:p>
    <w:p w:rsidR="00506CFB" w:rsidRDefault="00506CFB" w:rsidP="00506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1) </w:t>
      </w:r>
      <w:proofErr w:type="spellStart"/>
      <w:r>
        <w:rPr>
          <w:rFonts w:ascii="Times New Roman" w:hAnsi="Times New Roman"/>
          <w:sz w:val="24"/>
          <w:szCs w:val="24"/>
        </w:rPr>
        <w:t>этин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этен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3) </w:t>
      </w:r>
      <w:proofErr w:type="spellStart"/>
      <w:r>
        <w:rPr>
          <w:rFonts w:ascii="Times New Roman" w:hAnsi="Times New Roman"/>
          <w:sz w:val="24"/>
          <w:szCs w:val="24"/>
        </w:rPr>
        <w:t>циклобутан</w:t>
      </w:r>
      <w:proofErr w:type="spellEnd"/>
      <w:r>
        <w:rPr>
          <w:rFonts w:ascii="Times New Roman" w:hAnsi="Times New Roman"/>
          <w:sz w:val="24"/>
          <w:szCs w:val="24"/>
        </w:rPr>
        <w:t xml:space="preserve"> и бутан</w:t>
      </w:r>
    </w:p>
    <w:p w:rsidR="00506CFB" w:rsidRDefault="00506CFB" w:rsidP="00506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2) пропан и бутан                                   4) </w:t>
      </w:r>
      <w:proofErr w:type="spellStart"/>
      <w:r>
        <w:rPr>
          <w:rFonts w:ascii="Times New Roman" w:hAnsi="Times New Roman"/>
          <w:sz w:val="24"/>
          <w:szCs w:val="24"/>
        </w:rPr>
        <w:t>этен</w:t>
      </w:r>
      <w:proofErr w:type="spellEnd"/>
      <w:r>
        <w:rPr>
          <w:rFonts w:ascii="Times New Roman" w:hAnsi="Times New Roman"/>
          <w:sz w:val="24"/>
          <w:szCs w:val="24"/>
        </w:rPr>
        <w:t xml:space="preserve"> и метан                                        </w:t>
      </w:r>
    </w:p>
    <w:p w:rsidR="00506CFB" w:rsidRDefault="00506CFB" w:rsidP="00506CFB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Изомерами являются:</w:t>
      </w:r>
    </w:p>
    <w:p w:rsidR="00506CFB" w:rsidRDefault="00506CFB" w:rsidP="00506CFB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1) пентан и </w:t>
      </w:r>
      <w:proofErr w:type="spellStart"/>
      <w:r>
        <w:rPr>
          <w:rFonts w:ascii="Times New Roman" w:hAnsi="Times New Roman"/>
          <w:sz w:val="24"/>
          <w:szCs w:val="24"/>
        </w:rPr>
        <w:t>пентадиен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3) этанол и </w:t>
      </w:r>
      <w:proofErr w:type="spellStart"/>
      <w:r>
        <w:rPr>
          <w:rFonts w:ascii="Times New Roman" w:hAnsi="Times New Roman"/>
          <w:sz w:val="24"/>
          <w:szCs w:val="24"/>
        </w:rPr>
        <w:t>этаналь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506CFB" w:rsidRDefault="00506CFB" w:rsidP="00506CFB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2) уксусная кислота и </w:t>
      </w:r>
      <w:proofErr w:type="spellStart"/>
      <w:r>
        <w:rPr>
          <w:rFonts w:ascii="Times New Roman" w:hAnsi="Times New Roman"/>
          <w:sz w:val="24"/>
          <w:szCs w:val="24"/>
        </w:rPr>
        <w:t>метилформиат</w:t>
      </w:r>
      <w:proofErr w:type="spellEnd"/>
      <w:r>
        <w:rPr>
          <w:rFonts w:ascii="Times New Roman" w:hAnsi="Times New Roman"/>
          <w:sz w:val="24"/>
          <w:szCs w:val="24"/>
        </w:rPr>
        <w:t xml:space="preserve">     4) этан и ацетилен</w:t>
      </w:r>
    </w:p>
    <w:p w:rsidR="00506CFB" w:rsidRDefault="00506CFB" w:rsidP="00506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Какие вещества можно использовать для последовательного осуществления следующих превращений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  <w:t>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ОН → 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</w:rPr>
        <w:t xml:space="preserve"> → С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10</w:t>
      </w:r>
    </w:p>
    <w:p w:rsidR="00506CFB" w:rsidRDefault="00506CFB" w:rsidP="00506C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1) </w:t>
      </w:r>
      <w:r>
        <w:rPr>
          <w:rFonts w:ascii="Times New Roman" w:hAnsi="Times New Roman"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Na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3) </w:t>
      </w:r>
      <w:r>
        <w:rPr>
          <w:rFonts w:ascii="Times New Roman" w:hAnsi="Times New Roman"/>
          <w:sz w:val="24"/>
          <w:szCs w:val="24"/>
          <w:lang w:val="en-US"/>
        </w:rPr>
        <w:t>H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Na</w:t>
      </w:r>
      <w:r>
        <w:rPr>
          <w:rFonts w:ascii="Times New Roman" w:hAnsi="Times New Roman"/>
          <w:sz w:val="24"/>
          <w:szCs w:val="24"/>
        </w:rPr>
        <w:t xml:space="preserve">ОН </w:t>
      </w:r>
    </w:p>
    <w:p w:rsidR="00506CFB" w:rsidRDefault="00506CFB" w:rsidP="00506CFB">
      <w:pPr>
        <w:numPr>
          <w:ilvl w:val="1"/>
          <w:numId w:val="2"/>
        </w:numPr>
        <w:spacing w:after="0" w:line="240" w:lineRule="auto"/>
        <w:jc w:val="both"/>
        <w:rPr>
          <w:rFonts w:eastAsia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Na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  <w:lang w:val="en-US"/>
        </w:rPr>
        <w:t xml:space="preserve">4)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NaCl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 Na</w:t>
      </w:r>
    </w:p>
    <w:p w:rsidR="00506CFB" w:rsidRDefault="00506CFB" w:rsidP="00506CF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9. При полном гидролизе крахмала образуется </w:t>
      </w:r>
    </w:p>
    <w:p w:rsidR="00506CFB" w:rsidRDefault="00506CFB" w:rsidP="00506CFB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 xml:space="preserve">1) сахароза 2) глицерин и карбоновые кислоты  3) глюкоза 4) рибоза </w:t>
      </w:r>
    </w:p>
    <w:p w:rsidR="00506CFB" w:rsidRDefault="00506CFB" w:rsidP="00506CF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10. Полипропилен можно получить из вещества, формула которого </w:t>
      </w:r>
    </w:p>
    <w:p w:rsidR="00506CFB" w:rsidRDefault="00506CFB" w:rsidP="00506CFB">
      <w:pPr>
        <w:pStyle w:val="Default"/>
      </w:pPr>
      <w:r>
        <w:rPr>
          <w:sz w:val="23"/>
          <w:szCs w:val="23"/>
        </w:rPr>
        <w:tab/>
        <w:t>1) СН</w:t>
      </w:r>
      <w:proofErr w:type="gramStart"/>
      <w:r>
        <w:rPr>
          <w:sz w:val="16"/>
          <w:szCs w:val="16"/>
        </w:rPr>
        <w:t>2</w:t>
      </w:r>
      <w:proofErr w:type="gramEnd"/>
      <w:r>
        <w:rPr>
          <w:sz w:val="23"/>
          <w:szCs w:val="23"/>
        </w:rPr>
        <w:t>=СН</w:t>
      </w:r>
      <w:r>
        <w:rPr>
          <w:sz w:val="16"/>
          <w:szCs w:val="16"/>
        </w:rPr>
        <w:t xml:space="preserve">2 </w:t>
      </w:r>
      <w:r>
        <w:rPr>
          <w:sz w:val="23"/>
          <w:szCs w:val="23"/>
        </w:rPr>
        <w:t>2) СН≡СН 3) СН</w:t>
      </w:r>
      <w:r>
        <w:rPr>
          <w:sz w:val="16"/>
          <w:szCs w:val="16"/>
        </w:rPr>
        <w:t>3</w:t>
      </w:r>
      <w:r>
        <w:rPr>
          <w:sz w:val="23"/>
          <w:szCs w:val="23"/>
        </w:rPr>
        <w:t>-СН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>-СН</w:t>
      </w:r>
      <w:r>
        <w:rPr>
          <w:sz w:val="16"/>
          <w:szCs w:val="16"/>
        </w:rPr>
        <w:t xml:space="preserve">3 </w:t>
      </w:r>
      <w:r>
        <w:rPr>
          <w:sz w:val="23"/>
          <w:szCs w:val="23"/>
        </w:rPr>
        <w:t>4) СН</w:t>
      </w:r>
      <w:r>
        <w:rPr>
          <w:sz w:val="16"/>
          <w:szCs w:val="16"/>
        </w:rPr>
        <w:t>2</w:t>
      </w:r>
      <w:r>
        <w:rPr>
          <w:sz w:val="23"/>
          <w:szCs w:val="23"/>
        </w:rPr>
        <w:t>=СН-СН</w:t>
      </w:r>
      <w:r>
        <w:rPr>
          <w:sz w:val="16"/>
          <w:szCs w:val="16"/>
        </w:rPr>
        <w:t xml:space="preserve">3 </w:t>
      </w:r>
    </w:p>
    <w:p w:rsidR="00506CFB" w:rsidRDefault="00506CFB" w:rsidP="00506C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Установите соответствие:</w:t>
      </w:r>
    </w:p>
    <w:p w:rsidR="00506CFB" w:rsidRDefault="00506CFB" w:rsidP="00506C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Функциональная группа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Класс соединений</w:t>
      </w:r>
    </w:p>
    <w:p w:rsidR="00506CFB" w:rsidRDefault="00506CFB" w:rsidP="00506CFB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А) карбоновые кислоты;</w:t>
      </w:r>
    </w:p>
    <w:p w:rsidR="00506CFB" w:rsidRDefault="00506CFB" w:rsidP="00506CFB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COOH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Б) альдегиды;</w:t>
      </w:r>
    </w:p>
    <w:p w:rsidR="00506CFB" w:rsidRDefault="00506CFB" w:rsidP="00506CFB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OH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В) кетоны;</w:t>
      </w:r>
    </w:p>
    <w:p w:rsidR="00506CFB" w:rsidRDefault="00506CFB" w:rsidP="00506CFB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>CO</w:t>
      </w:r>
      <w:proofErr w:type="gramStart"/>
      <w:r>
        <w:rPr>
          <w:rFonts w:ascii="Times New Roman" w:hAnsi="Times New Roman"/>
          <w:sz w:val="24"/>
          <w:szCs w:val="24"/>
        </w:rPr>
        <w:t>Н</w:t>
      </w:r>
      <w:proofErr w:type="gramEnd"/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  <w:vertAlign w:val="subscript"/>
        </w:rPr>
        <w:tab/>
      </w:r>
      <w:r>
        <w:rPr>
          <w:rFonts w:ascii="Times New Roman" w:hAnsi="Times New Roman"/>
          <w:sz w:val="24"/>
          <w:szCs w:val="24"/>
        </w:rPr>
        <w:t>Г) спирты;</w:t>
      </w:r>
    </w:p>
    <w:p w:rsidR="00506CFB" w:rsidRDefault="00506CFB" w:rsidP="00506CFB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амины;</w:t>
      </w:r>
    </w:p>
    <w:p w:rsidR="00506CFB" w:rsidRDefault="00506CFB" w:rsidP="00506CFB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</w:t>
      </w:r>
      <w:proofErr w:type="spellStart"/>
      <w:r>
        <w:rPr>
          <w:rFonts w:ascii="Times New Roman" w:hAnsi="Times New Roman"/>
          <w:sz w:val="24"/>
          <w:szCs w:val="24"/>
        </w:rPr>
        <w:t>нитросоединения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06CFB" w:rsidRDefault="00506CFB" w:rsidP="00506C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Среди предложенных соединений:</w:t>
      </w:r>
    </w:p>
    <w:p w:rsidR="00506CFB" w:rsidRDefault="00506CFB" w:rsidP="00506CFB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  <w:t>1)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2)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3)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4)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5)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10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6)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12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22</w:t>
      </w:r>
      <w:r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ab/>
        <w:t>7) C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14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506CFB" w:rsidRDefault="00506CFB" w:rsidP="00506CFB">
      <w:pPr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к классу </w:t>
      </w:r>
      <w:proofErr w:type="spellStart"/>
      <w:r>
        <w:rPr>
          <w:rFonts w:ascii="Times New Roman" w:hAnsi="Times New Roman"/>
          <w:sz w:val="24"/>
          <w:szCs w:val="24"/>
        </w:rPr>
        <w:t>аренов</w:t>
      </w:r>
      <w:proofErr w:type="spellEnd"/>
      <w:r>
        <w:rPr>
          <w:rFonts w:ascii="Times New Roman" w:hAnsi="Times New Roman"/>
          <w:sz w:val="24"/>
          <w:szCs w:val="24"/>
        </w:rPr>
        <w:t xml:space="preserve"> относятся _________________. </w:t>
      </w:r>
    </w:p>
    <w:p w:rsidR="00506CFB" w:rsidRDefault="00506CFB" w:rsidP="00506CFB">
      <w:pPr>
        <w:pStyle w:val="Default"/>
        <w:spacing w:line="240" w:lineRule="auto"/>
        <w:rPr>
          <w:sz w:val="23"/>
          <w:szCs w:val="23"/>
        </w:rPr>
      </w:pPr>
      <w:r>
        <w:rPr>
          <w:sz w:val="23"/>
          <w:szCs w:val="23"/>
        </w:rPr>
        <w:t xml:space="preserve">13. </w:t>
      </w:r>
      <w:proofErr w:type="spellStart"/>
      <w:r>
        <w:rPr>
          <w:sz w:val="23"/>
          <w:szCs w:val="23"/>
        </w:rPr>
        <w:t>Пропионовая</w:t>
      </w:r>
      <w:proofErr w:type="spellEnd"/>
      <w:r>
        <w:rPr>
          <w:sz w:val="23"/>
          <w:szCs w:val="23"/>
        </w:rPr>
        <w:t xml:space="preserve"> кислота реагирует </w:t>
      </w:r>
      <w:proofErr w:type="gramStart"/>
      <w:r>
        <w:rPr>
          <w:sz w:val="23"/>
          <w:szCs w:val="23"/>
        </w:rPr>
        <w:t>с</w:t>
      </w:r>
      <w:proofErr w:type="gramEnd"/>
      <w:r>
        <w:rPr>
          <w:sz w:val="23"/>
          <w:szCs w:val="23"/>
        </w:rPr>
        <w:t xml:space="preserve"> </w:t>
      </w:r>
    </w:p>
    <w:p w:rsidR="00506CFB" w:rsidRDefault="00506CFB" w:rsidP="00506CFB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1) гидроксидом калия </w:t>
      </w:r>
    </w:p>
    <w:p w:rsidR="00506CFB" w:rsidRDefault="00506CFB" w:rsidP="00506CFB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2) бромной водой </w:t>
      </w:r>
    </w:p>
    <w:p w:rsidR="00506CFB" w:rsidRDefault="00506CFB" w:rsidP="00506CFB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3) уксусной кислотой </w:t>
      </w:r>
    </w:p>
    <w:p w:rsidR="00506CFB" w:rsidRDefault="00506CFB" w:rsidP="00506CFB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4) пропанолом-1 </w:t>
      </w:r>
    </w:p>
    <w:p w:rsidR="00506CFB" w:rsidRDefault="00506CFB" w:rsidP="00506CFB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5) серебром </w:t>
      </w:r>
    </w:p>
    <w:p w:rsidR="00506CFB" w:rsidRDefault="00506CFB" w:rsidP="00506CF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6) магнием </w:t>
      </w:r>
    </w:p>
    <w:p w:rsidR="00506CFB" w:rsidRDefault="00506CFB" w:rsidP="00506CFB">
      <w:pPr>
        <w:pStyle w:val="Default"/>
        <w:rPr>
          <w:b/>
        </w:rPr>
      </w:pPr>
      <w:r>
        <w:rPr>
          <w:sz w:val="23"/>
          <w:szCs w:val="23"/>
        </w:rPr>
        <w:t>Ответ: ________</w:t>
      </w:r>
      <w:proofErr w:type="gramStart"/>
      <w:r>
        <w:rPr>
          <w:sz w:val="23"/>
          <w:szCs w:val="23"/>
        </w:rPr>
        <w:t xml:space="preserve"> .</w:t>
      </w:r>
      <w:proofErr w:type="gramEnd"/>
      <w:r>
        <w:rPr>
          <w:sz w:val="23"/>
          <w:szCs w:val="23"/>
        </w:rPr>
        <w:t xml:space="preserve"> </w:t>
      </w:r>
    </w:p>
    <w:p w:rsidR="00506CFB" w:rsidRDefault="00506CFB" w:rsidP="00506C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Часть 2. </w:t>
      </w:r>
    </w:p>
    <w:p w:rsidR="00506CFB" w:rsidRDefault="00506CFB" w:rsidP="00506C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14.Напишите уравнения реакций, с помощью которых можно осуществить превращения по схеме</w:t>
      </w:r>
    </w:p>
    <w:p w:rsidR="00506CFB" w:rsidRDefault="00506CFB" w:rsidP="00506C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СаС</w:t>
      </w:r>
      <w:proofErr w:type="gramStart"/>
      <w:r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→ 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→ С</w:t>
      </w:r>
      <w:r>
        <w:rPr>
          <w:rFonts w:ascii="Times New Roman" w:hAnsi="Times New Roman"/>
          <w:sz w:val="24"/>
          <w:szCs w:val="24"/>
          <w:vertAlign w:val="subscript"/>
        </w:rPr>
        <w:t>6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6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→ С</w:t>
      </w:r>
      <w:r>
        <w:rPr>
          <w:rFonts w:ascii="Times New Roman" w:hAnsi="Times New Roman"/>
          <w:sz w:val="24"/>
          <w:szCs w:val="24"/>
          <w:vertAlign w:val="subscript"/>
        </w:rPr>
        <w:t>6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  <w:lang w:val="en-US"/>
        </w:rPr>
        <w:t>NO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03759" w:rsidRPr="00506CFB" w:rsidRDefault="00506CFB" w:rsidP="00506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15.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Алкен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имеет молекулярную массу - 42. Определите его молекулярную формулу. Составьте структурную формулу. Назовите вещество.</w:t>
      </w:r>
    </w:p>
    <w:sectPr w:rsidR="00503759" w:rsidRPr="00506CFB" w:rsidSect="00506C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CFB"/>
    <w:rsid w:val="00503759"/>
    <w:rsid w:val="00506CFB"/>
    <w:rsid w:val="00A35762"/>
    <w:rsid w:val="00D10E75"/>
    <w:rsid w:val="00D8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CFB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506CFB"/>
    <w:pPr>
      <w:autoSpaceDE w:val="0"/>
      <w:spacing w:after="0" w:line="200" w:lineRule="atLeast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CFB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506CFB"/>
    <w:pPr>
      <w:autoSpaceDE w:val="0"/>
      <w:spacing w:after="0" w:line="200" w:lineRule="atLeast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Vitaliy</cp:lastModifiedBy>
  <cp:revision>2</cp:revision>
  <dcterms:created xsi:type="dcterms:W3CDTF">2023-02-18T04:56:00Z</dcterms:created>
  <dcterms:modified xsi:type="dcterms:W3CDTF">2023-02-18T04:56:00Z</dcterms:modified>
</cp:coreProperties>
</file>